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CA962" w14:textId="77777777" w:rsidR="0058693F" w:rsidRDefault="00582A62">
      <w:pPr>
        <w:pStyle w:val="Heading1"/>
      </w:pPr>
      <w:r>
        <w:t>Carroll County, Ohio – Vision Resources</w:t>
      </w:r>
    </w:p>
    <w:p w14:paraId="133AEBAC" w14:textId="77777777" w:rsidR="0058693F" w:rsidRPr="00582A62" w:rsidRDefault="00582A62" w:rsidP="00582A62">
      <w:pPr>
        <w:pStyle w:val="ListParagraph"/>
        <w:numPr>
          <w:ilvl w:val="0"/>
          <w:numId w:val="10"/>
        </w:numPr>
        <w:rPr>
          <w:b/>
          <w:bCs/>
        </w:rPr>
      </w:pPr>
      <w:r w:rsidRPr="00582A62">
        <w:rPr>
          <w:b/>
          <w:bCs/>
        </w:rPr>
        <w:t>Prevent Blindness Ohio – Vision Care Outreach Program (VCO)</w:t>
      </w:r>
    </w:p>
    <w:p w14:paraId="681F1E49" w14:textId="77777777" w:rsidR="00582A62" w:rsidRDefault="00582A62" w:rsidP="00582A62">
      <w:pPr>
        <w:pStyle w:val="ListParagraph"/>
        <w:numPr>
          <w:ilvl w:val="0"/>
          <w:numId w:val="12"/>
        </w:numPr>
      </w:pPr>
      <w:r>
        <w:t>Provides vouchers or certificates for free eyeglasses or replacement glasses</w:t>
      </w:r>
    </w:p>
    <w:p w14:paraId="1714BFF9" w14:textId="77777777" w:rsidR="00582A62" w:rsidRDefault="00582A62" w:rsidP="00582A62">
      <w:pPr>
        <w:pStyle w:val="ListParagraph"/>
        <w:numPr>
          <w:ilvl w:val="0"/>
          <w:numId w:val="12"/>
        </w:numPr>
      </w:pPr>
      <w:r>
        <w:t>Partners with local organizations to distribute assistance</w:t>
      </w:r>
    </w:p>
    <w:p w14:paraId="566FDB82" w14:textId="17404145" w:rsidR="0058693F" w:rsidRDefault="00582A62" w:rsidP="00582A62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0D5537">
          <w:rPr>
            <w:rStyle w:val="Hyperlink"/>
          </w:rPr>
          <w:t>https://ohio.preventblindness.org/vision-care-outreach-program</w:t>
        </w:r>
      </w:hyperlink>
    </w:p>
    <w:p w14:paraId="34B11918" w14:textId="77777777" w:rsidR="00582A62" w:rsidRDefault="00582A62" w:rsidP="00582A62">
      <w:pPr>
        <w:pStyle w:val="ListParagraph"/>
      </w:pPr>
    </w:p>
    <w:p w14:paraId="1C44E2A5" w14:textId="77777777" w:rsidR="0058693F" w:rsidRPr="00582A62" w:rsidRDefault="00582A62" w:rsidP="00582A62">
      <w:pPr>
        <w:pStyle w:val="ListParagraph"/>
        <w:numPr>
          <w:ilvl w:val="0"/>
          <w:numId w:val="10"/>
        </w:numPr>
        <w:rPr>
          <w:b/>
          <w:bCs/>
        </w:rPr>
      </w:pPr>
      <w:r w:rsidRPr="00582A62">
        <w:rPr>
          <w:b/>
          <w:bCs/>
        </w:rPr>
        <w:t>Ohio Department of Health – Save Our Sight Fund</w:t>
      </w:r>
    </w:p>
    <w:p w14:paraId="413E1054" w14:textId="77777777" w:rsidR="00582A62" w:rsidRDefault="00582A62" w:rsidP="00582A62">
      <w:pPr>
        <w:pStyle w:val="ListParagraph"/>
        <w:numPr>
          <w:ilvl w:val="0"/>
          <w:numId w:val="12"/>
        </w:numPr>
      </w:pPr>
      <w:r>
        <w:t>Promotes early detection of vision problems and overall eye health</w:t>
      </w:r>
    </w:p>
    <w:p w14:paraId="36E77240" w14:textId="77777777" w:rsidR="00582A62" w:rsidRDefault="00582A62" w:rsidP="00582A62">
      <w:pPr>
        <w:pStyle w:val="ListParagraph"/>
        <w:numPr>
          <w:ilvl w:val="0"/>
          <w:numId w:val="12"/>
        </w:numPr>
      </w:pPr>
      <w:r>
        <w:t>Provides vision screening initiatives statewide</w:t>
      </w:r>
    </w:p>
    <w:p w14:paraId="19B7944F" w14:textId="67014601" w:rsidR="0058693F" w:rsidRDefault="00582A62" w:rsidP="00582A62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0D5537">
          <w:rPr>
            <w:rStyle w:val="Hyperlink"/>
          </w:rPr>
          <w:t>https://odh.ohio.gov/know-our-programs/save-our-sight/welcome-to</w:t>
        </w:r>
      </w:hyperlink>
    </w:p>
    <w:p w14:paraId="165F3DB0" w14:textId="77777777" w:rsidR="00582A62" w:rsidRDefault="00582A62" w:rsidP="00582A62">
      <w:pPr>
        <w:pStyle w:val="ListParagraph"/>
      </w:pPr>
    </w:p>
    <w:p w14:paraId="32C14F4D" w14:textId="77777777" w:rsidR="0058693F" w:rsidRPr="00582A62" w:rsidRDefault="00582A62" w:rsidP="00582A62">
      <w:pPr>
        <w:pStyle w:val="ListParagraph"/>
        <w:numPr>
          <w:ilvl w:val="0"/>
          <w:numId w:val="10"/>
        </w:numPr>
        <w:rPr>
          <w:b/>
          <w:bCs/>
        </w:rPr>
      </w:pPr>
      <w:r w:rsidRPr="00582A62">
        <w:rPr>
          <w:b/>
          <w:bCs/>
        </w:rPr>
        <w:t>New Eyes for the Needy</w:t>
      </w:r>
    </w:p>
    <w:p w14:paraId="07754819" w14:textId="77777777" w:rsidR="00582A62" w:rsidRDefault="00582A62" w:rsidP="00582A62">
      <w:pPr>
        <w:pStyle w:val="ListParagraph"/>
        <w:numPr>
          <w:ilvl w:val="0"/>
          <w:numId w:val="12"/>
        </w:numPr>
      </w:pPr>
      <w:r>
        <w:t>National program providing free prescription eyeglasses to low-income children and adults</w:t>
      </w:r>
    </w:p>
    <w:p w14:paraId="3D0C0415" w14:textId="3709A114" w:rsidR="0058693F" w:rsidRDefault="00582A62" w:rsidP="00582A62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0D5537">
          <w:rPr>
            <w:rStyle w:val="Hyperlink"/>
          </w:rPr>
          <w:t>https://new-eyes.org</w:t>
        </w:r>
      </w:hyperlink>
    </w:p>
    <w:p w14:paraId="52389D68" w14:textId="77777777" w:rsidR="00582A62" w:rsidRDefault="00582A62" w:rsidP="00582A62">
      <w:pPr>
        <w:pStyle w:val="ListParagraph"/>
      </w:pPr>
    </w:p>
    <w:p w14:paraId="11055B92" w14:textId="77777777" w:rsidR="0058693F" w:rsidRPr="00582A62" w:rsidRDefault="00582A62" w:rsidP="00582A62">
      <w:pPr>
        <w:pStyle w:val="ListParagraph"/>
        <w:numPr>
          <w:ilvl w:val="0"/>
          <w:numId w:val="10"/>
        </w:numPr>
        <w:rPr>
          <w:b/>
          <w:bCs/>
        </w:rPr>
      </w:pPr>
      <w:r w:rsidRPr="00582A62">
        <w:rPr>
          <w:b/>
          <w:bCs/>
        </w:rPr>
        <w:t>VSP Eyes of Hope</w:t>
      </w:r>
    </w:p>
    <w:p w14:paraId="6EDFA07E" w14:textId="77777777" w:rsidR="00582A62" w:rsidRDefault="00582A62" w:rsidP="00582A62">
      <w:pPr>
        <w:pStyle w:val="ListParagraph"/>
        <w:numPr>
          <w:ilvl w:val="0"/>
          <w:numId w:val="12"/>
        </w:numPr>
      </w:pPr>
      <w:r>
        <w:t>Offers no-cost eye exams and glasses to those without vision coverage and who meet income eligibility</w:t>
      </w:r>
    </w:p>
    <w:p w14:paraId="15969D86" w14:textId="6E2725BC" w:rsidR="0058693F" w:rsidRDefault="00582A62" w:rsidP="00582A62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0D5537">
          <w:rPr>
            <w:rStyle w:val="Hyperlink"/>
          </w:rPr>
          <w:t>https://www.vspvision.com/eyes-of-hope/get-help.html</w:t>
        </w:r>
      </w:hyperlink>
    </w:p>
    <w:p w14:paraId="1CB3AEA8" w14:textId="52E70652" w:rsidR="00582A62" w:rsidRDefault="00582A62" w:rsidP="00582A62">
      <w:pPr>
        <w:pStyle w:val="ListParagraph"/>
      </w:pPr>
      <w:r>
        <w:t xml:space="preserve"> </w:t>
      </w:r>
    </w:p>
    <w:p w14:paraId="4E25DAF8" w14:textId="77777777" w:rsidR="0058693F" w:rsidRPr="00582A62" w:rsidRDefault="00582A62" w:rsidP="00582A62">
      <w:pPr>
        <w:pStyle w:val="ListParagraph"/>
        <w:numPr>
          <w:ilvl w:val="0"/>
          <w:numId w:val="10"/>
        </w:numPr>
        <w:rPr>
          <w:b/>
          <w:bCs/>
        </w:rPr>
      </w:pPr>
      <w:r w:rsidRPr="00582A62">
        <w:rPr>
          <w:b/>
          <w:bCs/>
        </w:rPr>
        <w:t>Ohio Vision Care Financial Assistance Directory</w:t>
      </w:r>
    </w:p>
    <w:p w14:paraId="20F26069" w14:textId="77777777" w:rsidR="00582A62" w:rsidRDefault="00582A62" w:rsidP="00582A62">
      <w:pPr>
        <w:pStyle w:val="ListParagraph"/>
        <w:numPr>
          <w:ilvl w:val="0"/>
          <w:numId w:val="12"/>
        </w:numPr>
      </w:pPr>
      <w:r>
        <w:t>Directory from Prevent Blindness Ohio listing programs and vouchers for children and adults</w:t>
      </w:r>
    </w:p>
    <w:p w14:paraId="1D4E4C44" w14:textId="07F6C50E" w:rsidR="0058693F" w:rsidRDefault="00582A62" w:rsidP="00582A62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0D5537">
          <w:rPr>
            <w:rStyle w:val="Hyperlink"/>
          </w:rPr>
          <w:t>https://ohio.preventblindness.org/vision-care-financial-assistance-information</w:t>
        </w:r>
      </w:hyperlink>
      <w:r>
        <w:t xml:space="preserve"> </w:t>
      </w:r>
    </w:p>
    <w:sectPr w:rsidR="0058693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D3B7E01"/>
    <w:multiLevelType w:val="hybridMultilevel"/>
    <w:tmpl w:val="8EC47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1D07A4"/>
    <w:multiLevelType w:val="hybridMultilevel"/>
    <w:tmpl w:val="1ACEA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B3D1A"/>
    <w:multiLevelType w:val="hybridMultilevel"/>
    <w:tmpl w:val="CD721586"/>
    <w:lvl w:ilvl="0" w:tplc="7CD21EDE">
      <w:start w:val="211"/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245335440">
    <w:abstractNumId w:val="8"/>
  </w:num>
  <w:num w:numId="2" w16cid:durableId="2069453223">
    <w:abstractNumId w:val="6"/>
  </w:num>
  <w:num w:numId="3" w16cid:durableId="1917938627">
    <w:abstractNumId w:val="5"/>
  </w:num>
  <w:num w:numId="4" w16cid:durableId="1052264879">
    <w:abstractNumId w:val="4"/>
  </w:num>
  <w:num w:numId="5" w16cid:durableId="1952466417">
    <w:abstractNumId w:val="7"/>
  </w:num>
  <w:num w:numId="6" w16cid:durableId="1279603229">
    <w:abstractNumId w:val="3"/>
  </w:num>
  <w:num w:numId="7" w16cid:durableId="359555003">
    <w:abstractNumId w:val="2"/>
  </w:num>
  <w:num w:numId="8" w16cid:durableId="1960988060">
    <w:abstractNumId w:val="1"/>
  </w:num>
  <w:num w:numId="9" w16cid:durableId="1839534770">
    <w:abstractNumId w:val="0"/>
  </w:num>
  <w:num w:numId="10" w16cid:durableId="88015126">
    <w:abstractNumId w:val="10"/>
  </w:num>
  <w:num w:numId="11" w16cid:durableId="998382200">
    <w:abstractNumId w:val="9"/>
  </w:num>
  <w:num w:numId="12" w16cid:durableId="20023468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1CA5"/>
    <w:rsid w:val="00034616"/>
    <w:rsid w:val="0006063C"/>
    <w:rsid w:val="0015074B"/>
    <w:rsid w:val="0029639D"/>
    <w:rsid w:val="00326F90"/>
    <w:rsid w:val="00532585"/>
    <w:rsid w:val="00582A62"/>
    <w:rsid w:val="0058693F"/>
    <w:rsid w:val="00AA1D8D"/>
    <w:rsid w:val="00AF2177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7C33C7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582A6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A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-eyes.org" TargetMode="External"/><Relationship Id="rId3" Type="http://schemas.openxmlformats.org/officeDocument/2006/relationships/styles" Target="styles.xml"/><Relationship Id="rId7" Type="http://schemas.openxmlformats.org/officeDocument/2006/relationships/hyperlink" Target="https://odh.ohio.gov/know-our-programs/save-our-sight/welcome-to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hio.preventblindness.org/vision-care-outreach-progra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ohio.preventblindness.org/vision-care-financial-assistance-inform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spvision.com/eyes-of-hope/get-hel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1307</Characters>
  <Application>Microsoft Office Word</Application>
  <DocSecurity>0</DocSecurity>
  <Lines>29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2025-10-02T17:41:00Z</cp:lastPrinted>
  <dcterms:created xsi:type="dcterms:W3CDTF">2025-10-02T17:41:00Z</dcterms:created>
  <dcterms:modified xsi:type="dcterms:W3CDTF">2026-01-21T17:09:00Z</dcterms:modified>
  <cp:category/>
</cp:coreProperties>
</file>